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EBAB2" w14:textId="77777777" w:rsidR="009B5E79" w:rsidRPr="00F424E4" w:rsidRDefault="009B5E79" w:rsidP="7DA92BFF">
      <w:pPr>
        <w:rPr>
          <w:rFonts w:ascii="Arial" w:eastAsia="Arial" w:hAnsi="Arial" w:cs="Arial"/>
          <w:sz w:val="24"/>
          <w:szCs w:val="24"/>
        </w:rPr>
      </w:pPr>
      <w:r w:rsidRPr="00F424E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91C9BA" wp14:editId="68F4DFAD">
                <wp:simplePos x="0" y="0"/>
                <wp:positionH relativeFrom="column">
                  <wp:posOffset>819150</wp:posOffset>
                </wp:positionH>
                <wp:positionV relativeFrom="paragraph">
                  <wp:posOffset>0</wp:posOffset>
                </wp:positionV>
                <wp:extent cx="4428000" cy="540000"/>
                <wp:effectExtent l="0" t="0" r="0" b="0"/>
                <wp:wrapNone/>
                <wp:docPr id="163115207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8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55696" w14:textId="1BFE58C2" w:rsidR="009B5E79" w:rsidRPr="00F424E4" w:rsidRDefault="00313C61" w:rsidP="009B5E7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313C6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FICHE DE CONSENTEMENT POUR L’ACTIVATION DE MON ESPACE SANTÉ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1C9B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64.5pt;margin-top:0;width:348.65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" fillcolor="#d8d8d8 [2732]" stroked="f" strokeweight=".5pt">
                <v:textbox>
                  <w:txbxContent>
                    <w:p w14:paraId="18855696" w14:textId="1BFE58C2" w:rsidR="009B5E79" w:rsidRPr="00F424E4" w:rsidRDefault="00313C61" w:rsidP="009B5E7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313C6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FICHE DE CONSENTEMENT POUR L’ACTIVATION DE MON ESPACE SANTÉ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ascii="Arial" w:eastAsia="Arial" w:hAnsi="Arial" w:cs="Arial"/>
            <w:sz w:val="24"/>
            <w:szCs w:val="24"/>
          </w:rPr>
          <w:id w:val="-2094156864"/>
          <w:showingPlcHdr/>
          <w:picture/>
        </w:sdtPr>
        <w:sdtContent>
          <w:r w:rsidRPr="00F424E4">
            <w:rPr>
              <w:rFonts w:ascii="Arial" w:hAnsi="Arial" w:cs="Arial"/>
              <w:noProof/>
            </w:rPr>
            <w:drawing>
              <wp:inline distT="0" distB="0" distL="0" distR="0" wp14:anchorId="1535DA79" wp14:editId="0D3CCC6A">
                <wp:extent cx="540000" cy="540000"/>
                <wp:effectExtent l="0" t="0" r="0" b="0"/>
                <wp:docPr id="1" name="Image 1" descr="Une image contenant blanc, conception&#10;&#10;Le contenu généré par l’IA peut êtr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Une image contenant blanc, conception&#10;&#10;Le contenu généré par l’IA peut êtr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D6CFF7B" w14:textId="77777777" w:rsidR="009B5E79" w:rsidRPr="00F424E4" w:rsidRDefault="009B5E79" w:rsidP="7DA92BFF">
      <w:pPr>
        <w:rPr>
          <w:rFonts w:ascii="Arial" w:eastAsia="Arial" w:hAnsi="Arial" w:cs="Arial"/>
          <w:sz w:val="24"/>
          <w:szCs w:val="24"/>
        </w:rPr>
      </w:pPr>
      <w:r w:rsidRPr="00F424E4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AE37F93" wp14:editId="24A1D976">
                <wp:simplePos x="0" y="0"/>
                <wp:positionH relativeFrom="column">
                  <wp:posOffset>-314325</wp:posOffset>
                </wp:positionH>
                <wp:positionV relativeFrom="paragraph">
                  <wp:posOffset>90170</wp:posOffset>
                </wp:positionV>
                <wp:extent cx="2808000" cy="216000"/>
                <wp:effectExtent l="0" t="0" r="0" b="0"/>
                <wp:wrapNone/>
                <wp:docPr id="157042225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8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577E8D" w14:textId="77777777" w:rsidR="009B5E79" w:rsidRPr="00F424E4" w:rsidRDefault="009B5E79" w:rsidP="009B5E79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F424E4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[Cliquez ici pour insérer le logo de l’établissement</w:t>
                            </w:r>
                            <w:r w:rsidRPr="00F424E4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37F93" id="Zone de texte 9" o:spid="_x0000_s1027" type="#_x0000_t202" style="position:absolute;margin-left:-24.75pt;margin-top:7.1pt;width:221.1pt;height:1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" fillcolor="white [3201]" stroked="f" strokeweight=".5pt">
                <v:textbox>
                  <w:txbxContent>
                    <w:p w14:paraId="4E577E8D" w14:textId="77777777" w:rsidR="009B5E79" w:rsidRPr="00F424E4" w:rsidRDefault="009B5E79" w:rsidP="009B5E79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F424E4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[Cliquez ici pour insérer le logo de l’établissement</w:t>
                      </w:r>
                      <w:r w:rsidRPr="00F424E4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14:paraId="4AB11D14" w14:textId="77777777" w:rsidR="000900A2" w:rsidRPr="0041188B" w:rsidRDefault="000900A2" w:rsidP="7DA92BFF">
      <w:pPr>
        <w:jc w:val="both"/>
        <w:rPr>
          <w:rFonts w:ascii="Arial" w:eastAsia="Arial" w:hAnsi="Arial" w:cs="Arial"/>
        </w:rPr>
      </w:pPr>
    </w:p>
    <w:p w14:paraId="11F55306" w14:textId="5D46CC9E" w:rsidR="00434592" w:rsidRPr="0041188B" w:rsidRDefault="00434592" w:rsidP="7DA92BFF">
      <w:pPr>
        <w:jc w:val="both"/>
        <w:rPr>
          <w:rFonts w:ascii="Arial" w:eastAsia="Arial" w:hAnsi="Arial" w:cs="Arial"/>
          <w:b/>
          <w:bCs/>
        </w:rPr>
      </w:pPr>
      <w:r w:rsidRPr="0041188B">
        <w:rPr>
          <w:rFonts w:ascii="Arial" w:eastAsia="Arial" w:hAnsi="Arial" w:cs="Arial"/>
          <w:b/>
          <w:bCs/>
        </w:rPr>
        <w:t xml:space="preserve">Objet : </w:t>
      </w:r>
      <w:r w:rsidR="00914FF1" w:rsidRPr="0041188B">
        <w:rPr>
          <w:rFonts w:ascii="Arial" w:eastAsia="Arial" w:hAnsi="Arial" w:cs="Arial"/>
          <w:b/>
          <w:bCs/>
        </w:rPr>
        <w:t>c</w:t>
      </w:r>
      <w:r w:rsidRPr="0041188B">
        <w:rPr>
          <w:rFonts w:ascii="Arial" w:eastAsia="Arial" w:hAnsi="Arial" w:cs="Arial"/>
          <w:b/>
          <w:bCs/>
        </w:rPr>
        <w:t xml:space="preserve">onsentement à </w:t>
      </w:r>
      <w:r w:rsidR="00EA46B9">
        <w:rPr>
          <w:rFonts w:ascii="Arial" w:eastAsia="Arial" w:hAnsi="Arial" w:cs="Arial"/>
          <w:b/>
          <w:bCs/>
        </w:rPr>
        <w:t xml:space="preserve">l’activation </w:t>
      </w:r>
      <w:r w:rsidRPr="0041188B">
        <w:rPr>
          <w:rFonts w:ascii="Arial" w:eastAsia="Arial" w:hAnsi="Arial" w:cs="Arial"/>
          <w:b/>
          <w:bCs/>
        </w:rPr>
        <w:t xml:space="preserve">de </w:t>
      </w:r>
      <w:r w:rsidRPr="0041188B">
        <w:rPr>
          <w:rFonts w:ascii="Arial" w:eastAsia="Arial" w:hAnsi="Arial" w:cs="Arial"/>
          <w:b/>
          <w:bCs/>
          <w:i/>
          <w:iCs/>
        </w:rPr>
        <w:t>Mon Espace Santé</w:t>
      </w:r>
    </w:p>
    <w:p w14:paraId="110D7D2A" w14:textId="77777777" w:rsidR="006975ED" w:rsidRDefault="006975ED" w:rsidP="006975ED">
      <w:p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 xml:space="preserve">Ce document sert à dire si vous </w:t>
      </w:r>
      <w:r w:rsidRPr="006975ED">
        <w:rPr>
          <w:rFonts w:ascii="Arial" w:eastAsia="Arial" w:hAnsi="Arial" w:cs="Arial"/>
          <w:b/>
          <w:bCs/>
        </w:rPr>
        <w:t>acceptez</w:t>
      </w:r>
      <w:r w:rsidRPr="006975ED">
        <w:rPr>
          <w:rFonts w:ascii="Arial" w:eastAsia="Arial" w:hAnsi="Arial" w:cs="Arial"/>
        </w:rPr>
        <w:t xml:space="preserve"> ou </w:t>
      </w:r>
      <w:r w:rsidRPr="006975ED">
        <w:rPr>
          <w:rFonts w:ascii="Arial" w:eastAsia="Arial" w:hAnsi="Arial" w:cs="Arial"/>
          <w:b/>
          <w:bCs/>
        </w:rPr>
        <w:t>refusez</w:t>
      </w:r>
      <w:r w:rsidRPr="006975ED">
        <w:rPr>
          <w:rFonts w:ascii="Arial" w:eastAsia="Arial" w:hAnsi="Arial" w:cs="Arial"/>
        </w:rPr>
        <w:t xml:space="preserve"> que l’établissement</w:t>
      </w:r>
      <w:r>
        <w:rPr>
          <w:rFonts w:ascii="Arial" w:eastAsia="Arial" w:hAnsi="Arial" w:cs="Arial"/>
        </w:rPr>
        <w:t xml:space="preserve"> </w:t>
      </w:r>
      <w:r w:rsidRPr="00313C61">
        <w:rPr>
          <w:rFonts w:ascii="Arial" w:eastAsia="Arial" w:hAnsi="Arial" w:cs="Arial"/>
          <w:highlight w:val="yellow"/>
        </w:rPr>
        <w:t>[Nom de l’établissement]</w:t>
      </w:r>
      <w:r w:rsidRPr="006975ED">
        <w:rPr>
          <w:rFonts w:ascii="Arial" w:eastAsia="Arial" w:hAnsi="Arial" w:cs="Arial"/>
        </w:rPr>
        <w:t xml:space="preserve"> vous aide à </w:t>
      </w:r>
      <w:r w:rsidRPr="006975ED">
        <w:rPr>
          <w:rFonts w:ascii="Arial" w:eastAsia="Arial" w:hAnsi="Arial" w:cs="Arial"/>
          <w:b/>
          <w:bCs/>
        </w:rPr>
        <w:t>activer Mon espace santé</w:t>
      </w:r>
      <w:r w:rsidRPr="006975ED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</w:p>
    <w:p w14:paraId="123F8B39" w14:textId="77777777" w:rsidR="006975ED" w:rsidRDefault="006975ED" w:rsidP="006975ED">
      <w:p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>L’aide comprend :</w:t>
      </w:r>
    </w:p>
    <w:p w14:paraId="0F4E1A0A" w14:textId="389747D2" w:rsidR="006975ED" w:rsidRPr="006975ED" w:rsidRDefault="006975ED" w:rsidP="006975ED">
      <w:pPr>
        <w:pStyle w:val="Paragraphedeliste"/>
        <w:numPr>
          <w:ilvl w:val="0"/>
          <w:numId w:val="13"/>
        </w:num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>Créer votre compte</w:t>
      </w:r>
    </w:p>
    <w:p w14:paraId="444F8358" w14:textId="2C10EF6E" w:rsidR="006975ED" w:rsidRPr="006975ED" w:rsidRDefault="006975ED" w:rsidP="006975ED">
      <w:pPr>
        <w:pStyle w:val="Paragraphedeliste"/>
        <w:numPr>
          <w:ilvl w:val="0"/>
          <w:numId w:val="13"/>
        </w:num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>Faire les réglages</w:t>
      </w:r>
    </w:p>
    <w:p w14:paraId="662CDF13" w14:textId="27490746" w:rsidR="006975ED" w:rsidRDefault="006975ED" w:rsidP="006975ED">
      <w:pPr>
        <w:pStyle w:val="Paragraphedeliste"/>
        <w:numPr>
          <w:ilvl w:val="0"/>
          <w:numId w:val="13"/>
        </w:num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 xml:space="preserve">Vous </w:t>
      </w:r>
      <w:proofErr w:type="spellStart"/>
      <w:r w:rsidRPr="006975ED">
        <w:rPr>
          <w:rFonts w:ascii="Arial" w:eastAsia="Arial" w:hAnsi="Arial" w:cs="Arial"/>
        </w:rPr>
        <w:t>aider</w:t>
      </w:r>
      <w:proofErr w:type="spellEnd"/>
      <w:r w:rsidRPr="006975ED">
        <w:rPr>
          <w:rFonts w:ascii="Arial" w:eastAsia="Arial" w:hAnsi="Arial" w:cs="Arial"/>
        </w:rPr>
        <w:t xml:space="preserve"> à vous connecter</w:t>
      </w:r>
    </w:p>
    <w:p w14:paraId="5F4AB7EF" w14:textId="77777777" w:rsidR="006975ED" w:rsidRPr="006975ED" w:rsidRDefault="006975ED" w:rsidP="006975ED">
      <w:pPr>
        <w:jc w:val="both"/>
        <w:rPr>
          <w:rFonts w:ascii="Arial" w:eastAsia="Arial" w:hAnsi="Arial" w:cs="Arial"/>
          <w:b/>
          <w:bCs/>
        </w:rPr>
      </w:pPr>
      <w:r w:rsidRPr="006975ED">
        <w:rPr>
          <w:rFonts w:ascii="Arial" w:eastAsia="Arial" w:hAnsi="Arial" w:cs="Arial"/>
          <w:b/>
          <w:bCs/>
        </w:rPr>
        <w:t>Qu’est-ce que Mon espace santé ?</w:t>
      </w:r>
    </w:p>
    <w:p w14:paraId="3BAEDB95" w14:textId="77777777" w:rsidR="006975ED" w:rsidRPr="006975ED" w:rsidRDefault="006975ED" w:rsidP="006975ED">
      <w:pPr>
        <w:pStyle w:val="Paragraphedeliste"/>
        <w:numPr>
          <w:ilvl w:val="0"/>
          <w:numId w:val="15"/>
        </w:num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 xml:space="preserve">Mon espace santé est un </w:t>
      </w:r>
      <w:r w:rsidRPr="006975ED">
        <w:rPr>
          <w:rFonts w:ascii="Arial" w:eastAsia="Arial" w:hAnsi="Arial" w:cs="Arial"/>
          <w:b/>
          <w:bCs/>
        </w:rPr>
        <w:t>service gratuit et sécurisé</w:t>
      </w:r>
      <w:r w:rsidRPr="006975ED">
        <w:rPr>
          <w:rFonts w:ascii="Arial" w:eastAsia="Arial" w:hAnsi="Arial" w:cs="Arial"/>
        </w:rPr>
        <w:t>.</w:t>
      </w:r>
    </w:p>
    <w:p w14:paraId="3E2AB194" w14:textId="1F4057F4" w:rsidR="006975ED" w:rsidRPr="006975ED" w:rsidRDefault="006975ED" w:rsidP="006975ED">
      <w:pPr>
        <w:pStyle w:val="Paragraphedeliste"/>
        <w:numPr>
          <w:ilvl w:val="0"/>
          <w:numId w:val="15"/>
        </w:numPr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 xml:space="preserve">Il sert à </w:t>
      </w:r>
      <w:r w:rsidRPr="006975ED">
        <w:rPr>
          <w:rFonts w:ascii="Arial" w:eastAsia="Arial" w:hAnsi="Arial" w:cs="Arial"/>
          <w:b/>
          <w:bCs/>
        </w:rPr>
        <w:t xml:space="preserve">garder vos documents </w:t>
      </w:r>
      <w:r w:rsidRPr="006975ED">
        <w:rPr>
          <w:rFonts w:ascii="Arial" w:eastAsia="Arial" w:hAnsi="Arial" w:cs="Arial"/>
          <w:b/>
          <w:bCs/>
        </w:rPr>
        <w:t>importants</w:t>
      </w:r>
      <w:r>
        <w:rPr>
          <w:rFonts w:ascii="Arial" w:eastAsia="Arial" w:hAnsi="Arial" w:cs="Arial"/>
        </w:rPr>
        <w:t xml:space="preserve"> </w:t>
      </w:r>
      <w:r w:rsidRPr="006975ED">
        <w:rPr>
          <w:rFonts w:ascii="Arial" w:eastAsia="Arial" w:hAnsi="Arial" w:cs="Arial"/>
        </w:rPr>
        <w:t>((projet personnalisé, bilans</w:t>
      </w:r>
      <w:r>
        <w:rPr>
          <w:rFonts w:ascii="Arial" w:eastAsia="Arial" w:hAnsi="Arial" w:cs="Arial"/>
        </w:rPr>
        <w:t xml:space="preserve"> de santé</w:t>
      </w:r>
      <w:r w:rsidRPr="006975ED">
        <w:rPr>
          <w:rFonts w:ascii="Arial" w:eastAsia="Arial" w:hAnsi="Arial" w:cs="Arial"/>
        </w:rPr>
        <w:t>, autorisations, attestations</w:t>
      </w:r>
      <w:r>
        <w:rPr>
          <w:rFonts w:ascii="Arial" w:eastAsia="Arial" w:hAnsi="Arial" w:cs="Arial"/>
        </w:rPr>
        <w:t xml:space="preserve">, </w:t>
      </w:r>
      <w:r w:rsidRPr="006975ED">
        <w:rPr>
          <w:rFonts w:ascii="Arial" w:eastAsia="Arial" w:hAnsi="Arial" w:cs="Arial"/>
        </w:rPr>
        <w:t>ordonnances, comptes rendus</w:t>
      </w:r>
      <w:r>
        <w:rPr>
          <w:rFonts w:ascii="Arial" w:eastAsia="Arial" w:hAnsi="Arial" w:cs="Arial"/>
        </w:rPr>
        <w:t xml:space="preserve"> d’hospitalisation et de consultation</w:t>
      </w:r>
      <w:r w:rsidRPr="006975ED">
        <w:rPr>
          <w:rFonts w:ascii="Arial" w:eastAsia="Arial" w:hAnsi="Arial" w:cs="Arial"/>
        </w:rPr>
        <w:t>…).</w:t>
      </w:r>
    </w:p>
    <w:p w14:paraId="06EB5B6D" w14:textId="77777777" w:rsidR="006975ED" w:rsidRPr="006975ED" w:rsidRDefault="006975ED" w:rsidP="006975ED">
      <w:pPr>
        <w:pStyle w:val="Paragraphedeliste"/>
        <w:numPr>
          <w:ilvl w:val="0"/>
          <w:numId w:val="15"/>
        </w:num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 xml:space="preserve">Vous pouvez </w:t>
      </w:r>
      <w:r w:rsidRPr="006975ED">
        <w:rPr>
          <w:rFonts w:ascii="Arial" w:eastAsia="Arial" w:hAnsi="Arial" w:cs="Arial"/>
          <w:b/>
          <w:bCs/>
        </w:rPr>
        <w:t xml:space="preserve">choisir </w:t>
      </w:r>
      <w:r w:rsidRPr="006975ED">
        <w:rPr>
          <w:rFonts w:ascii="Arial" w:eastAsia="Arial" w:hAnsi="Arial" w:cs="Arial"/>
        </w:rPr>
        <w:t xml:space="preserve">d’activer Mon espace santé ou </w:t>
      </w:r>
      <w:r w:rsidRPr="006975ED">
        <w:rPr>
          <w:rFonts w:ascii="Arial" w:eastAsia="Arial" w:hAnsi="Arial" w:cs="Arial"/>
          <w:b/>
          <w:bCs/>
        </w:rPr>
        <w:t>refuser</w:t>
      </w:r>
      <w:r w:rsidRPr="006975ED">
        <w:rPr>
          <w:rFonts w:ascii="Arial" w:eastAsia="Arial" w:hAnsi="Arial" w:cs="Arial"/>
        </w:rPr>
        <w:t>.</w:t>
      </w:r>
    </w:p>
    <w:p w14:paraId="0382D42F" w14:textId="0E1F2437" w:rsidR="006975ED" w:rsidRPr="006975ED" w:rsidRDefault="006975ED" w:rsidP="006975ED">
      <w:p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>C’est facultatif.</w:t>
      </w:r>
    </w:p>
    <w:p w14:paraId="21200B6F" w14:textId="77777777" w:rsidR="006975ED" w:rsidRPr="006975ED" w:rsidRDefault="006975ED" w:rsidP="006975ED">
      <w:pPr>
        <w:jc w:val="both"/>
        <w:rPr>
          <w:rFonts w:ascii="Arial" w:eastAsia="Arial" w:hAnsi="Arial" w:cs="Arial"/>
          <w:b/>
          <w:bCs/>
        </w:rPr>
      </w:pPr>
      <w:r w:rsidRPr="006975ED">
        <w:rPr>
          <w:rFonts w:ascii="Arial" w:eastAsia="Arial" w:hAnsi="Arial" w:cs="Arial"/>
          <w:b/>
          <w:bCs/>
        </w:rPr>
        <w:t>Vos droits</w:t>
      </w:r>
    </w:p>
    <w:p w14:paraId="65636CC6" w14:textId="77777777" w:rsidR="006975ED" w:rsidRPr="006975ED" w:rsidRDefault="006975ED" w:rsidP="006975ED">
      <w:pPr>
        <w:numPr>
          <w:ilvl w:val="0"/>
          <w:numId w:val="16"/>
        </w:num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 xml:space="preserve">Vous gardez </w:t>
      </w:r>
      <w:r w:rsidRPr="006975ED">
        <w:rPr>
          <w:rFonts w:ascii="Arial" w:eastAsia="Arial" w:hAnsi="Arial" w:cs="Arial"/>
          <w:b/>
          <w:bCs/>
        </w:rPr>
        <w:t>le contrôle</w:t>
      </w:r>
      <w:r w:rsidRPr="006975ED">
        <w:rPr>
          <w:rFonts w:ascii="Arial" w:eastAsia="Arial" w:hAnsi="Arial" w:cs="Arial"/>
        </w:rPr>
        <w:t xml:space="preserve"> sur vos données et vos réglages (messagerie, documents, partage).</w:t>
      </w:r>
    </w:p>
    <w:p w14:paraId="23D51474" w14:textId="6DEB40BF" w:rsidR="006975ED" w:rsidRPr="006975ED" w:rsidRDefault="006975ED" w:rsidP="006975ED">
      <w:pPr>
        <w:numPr>
          <w:ilvl w:val="0"/>
          <w:numId w:val="16"/>
        </w:numPr>
        <w:jc w:val="both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 xml:space="preserve">Vous pouvez </w:t>
      </w:r>
      <w:r w:rsidRPr="006975ED">
        <w:rPr>
          <w:rFonts w:ascii="Arial" w:eastAsia="Arial" w:hAnsi="Arial" w:cs="Arial"/>
          <w:b/>
          <w:bCs/>
        </w:rPr>
        <w:t>changer d’avis</w:t>
      </w:r>
      <w:r w:rsidRPr="006975ED">
        <w:rPr>
          <w:rFonts w:ascii="Arial" w:eastAsia="Arial" w:hAnsi="Arial" w:cs="Arial"/>
        </w:rPr>
        <w:t xml:space="preserve"> et retirer votre accord </w:t>
      </w:r>
      <w:r w:rsidRPr="006975ED">
        <w:rPr>
          <w:rFonts w:ascii="Arial" w:eastAsia="Arial" w:hAnsi="Arial" w:cs="Arial"/>
          <w:b/>
          <w:bCs/>
        </w:rPr>
        <w:t>quand vous voulez</w:t>
      </w:r>
      <w:r w:rsidRPr="006975ED">
        <w:rPr>
          <w:rFonts w:ascii="Arial" w:eastAsia="Arial" w:hAnsi="Arial" w:cs="Arial"/>
        </w:rPr>
        <w:t>.</w:t>
      </w:r>
    </w:p>
    <w:p w14:paraId="440A5E67" w14:textId="55D8AFBC" w:rsidR="006975ED" w:rsidRDefault="005D1925" w:rsidP="7DA92BFF">
      <w:pPr>
        <w:jc w:val="both"/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 xml:space="preserve">Je </w:t>
      </w:r>
      <w:r w:rsidR="006975ED">
        <w:rPr>
          <w:rFonts w:ascii="Arial" w:eastAsia="Arial" w:hAnsi="Arial" w:cs="Arial"/>
        </w:rPr>
        <w:t xml:space="preserve">déclare </w:t>
      </w:r>
      <w:r w:rsidR="006975ED" w:rsidRPr="0041188B">
        <w:rPr>
          <w:rFonts w:ascii="Arial" w:eastAsia="Arial" w:hAnsi="Arial" w:cs="Arial"/>
        </w:rPr>
        <w:t>:</w:t>
      </w:r>
    </w:p>
    <w:p w14:paraId="386B150F" w14:textId="64418698" w:rsidR="00B25AC4" w:rsidRPr="0041188B" w:rsidRDefault="005D1925" w:rsidP="7DA92BFF">
      <w:pPr>
        <w:jc w:val="both"/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 xml:space="preserve"> [</w:t>
      </w:r>
      <w:r w:rsidRPr="006975ED">
        <w:rPr>
          <w:rFonts w:ascii="Arial" w:eastAsia="Arial" w:hAnsi="Arial" w:cs="Arial"/>
          <w:highlight w:val="yellow"/>
        </w:rPr>
        <w:t>Nom d</w:t>
      </w:r>
      <w:r w:rsidR="006975ED" w:rsidRPr="006975ED">
        <w:rPr>
          <w:rFonts w:ascii="Arial" w:eastAsia="Arial" w:hAnsi="Arial" w:cs="Arial"/>
          <w:highlight w:val="yellow"/>
        </w:rPr>
        <w:t>e l’usager</w:t>
      </w:r>
      <w:r w:rsidRPr="0041188B">
        <w:rPr>
          <w:rFonts w:ascii="Arial" w:eastAsia="Arial" w:hAnsi="Arial" w:cs="Arial"/>
        </w:rPr>
        <w:t>]</w:t>
      </w:r>
      <w:r w:rsidR="00B25AC4" w:rsidRPr="0041188B">
        <w:rPr>
          <w:rFonts w:ascii="Arial" w:eastAsia="Arial" w:hAnsi="Arial" w:cs="Arial"/>
        </w:rPr>
        <w:t> </w:t>
      </w:r>
    </w:p>
    <w:p w14:paraId="00049BFC" w14:textId="5363B7DC" w:rsidR="000900A2" w:rsidRPr="0041188B" w:rsidRDefault="005D1925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>Représenté(e) le cas échéant par : [</w:t>
      </w:r>
      <w:r w:rsidRPr="0041188B">
        <w:rPr>
          <w:rFonts w:ascii="Arial" w:eastAsia="Arial" w:hAnsi="Arial" w:cs="Arial"/>
          <w:highlight w:val="yellow"/>
        </w:rPr>
        <w:t>Nom du représentant</w:t>
      </w:r>
      <w:r w:rsidRPr="0041188B">
        <w:rPr>
          <w:rFonts w:ascii="Arial" w:eastAsia="Arial" w:hAnsi="Arial" w:cs="Arial"/>
        </w:rPr>
        <w:t>]</w:t>
      </w:r>
      <w:r w:rsidR="000900A2" w:rsidRPr="0041188B">
        <w:rPr>
          <w:rFonts w:ascii="Arial" w:eastAsia="Arial" w:hAnsi="Arial" w:cs="Arial"/>
        </w:rPr>
        <w:t xml:space="preserve"> </w:t>
      </w:r>
    </w:p>
    <w:p w14:paraId="591A9748" w14:textId="2A39585C" w:rsidR="006975ED" w:rsidRDefault="007319A3" w:rsidP="006975ED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sdt>
        <w:sdtPr>
          <w:rPr>
            <w:rFonts w:ascii="Arial" w:eastAsia="Arial" w:hAnsi="Arial" w:cs="Arial"/>
          </w:rPr>
          <w:id w:val="199055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01A7">
            <w:rPr>
              <w:rFonts w:ascii="MS Gothic" w:eastAsia="MS Gothic" w:hAnsi="MS Gothic" w:cs="Arial" w:hint="eastAsia"/>
            </w:rPr>
            <w:t>☐</w:t>
          </w:r>
        </w:sdtContent>
      </w:sdt>
      <w:r w:rsidR="001E01A7">
        <w:rPr>
          <w:rFonts w:ascii="Arial" w:eastAsia="Arial" w:hAnsi="Arial" w:cs="Arial"/>
        </w:rPr>
        <w:t xml:space="preserve"> </w:t>
      </w:r>
      <w:r w:rsidR="006975ED" w:rsidRPr="006975ED">
        <w:rPr>
          <w:rFonts w:ascii="Arial" w:eastAsia="Arial" w:hAnsi="Arial" w:cs="Arial"/>
        </w:rPr>
        <w:t>Oui, j’autorise l’établissement à m’aider pour activer Mon espace santé</w:t>
      </w:r>
    </w:p>
    <w:p w14:paraId="720A6AAD" w14:textId="6EC0FA99" w:rsidR="001E01A7" w:rsidRPr="006975ED" w:rsidRDefault="00000000" w:rsidP="006975ED">
      <w:pPr>
        <w:tabs>
          <w:tab w:val="left" w:pos="1755"/>
        </w:tabs>
        <w:rPr>
          <w:rFonts w:ascii="Arial" w:eastAsia="Arial" w:hAnsi="Arial" w:cs="Arial"/>
        </w:rPr>
      </w:pPr>
      <w:sdt>
        <w:sdtPr>
          <w:rPr>
            <w:rFonts w:ascii="Arial" w:eastAsia="Arial" w:hAnsi="Arial" w:cs="Arial"/>
          </w:rPr>
          <w:id w:val="1879962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01A7" w:rsidRPr="006975ED">
            <w:rPr>
              <w:rFonts w:ascii="MS Gothic" w:eastAsia="MS Gothic" w:hAnsi="MS Gothic" w:cs="Arial" w:hint="eastAsia"/>
            </w:rPr>
            <w:t>☐</w:t>
          </w:r>
        </w:sdtContent>
      </w:sdt>
      <w:r w:rsidR="006975ED" w:rsidRPr="006975ED">
        <w:rPr>
          <w:rFonts w:ascii="Arial" w:eastAsia="Arial" w:hAnsi="Arial" w:cs="Arial"/>
        </w:rPr>
        <w:t xml:space="preserve"> </w:t>
      </w:r>
      <w:r w:rsidR="006975ED" w:rsidRPr="006975ED">
        <w:rPr>
          <w:rFonts w:ascii="Arial" w:eastAsia="Arial" w:hAnsi="Arial" w:cs="Arial"/>
        </w:rPr>
        <w:t>Non, je ne veux pas d’aide pour activer Mon espace santé</w:t>
      </w:r>
    </w:p>
    <w:p w14:paraId="7DF026A2" w14:textId="77777777" w:rsidR="006975ED" w:rsidRDefault="006975ED" w:rsidP="006975ED">
      <w:pPr>
        <w:spacing w:after="0"/>
        <w:rPr>
          <w:rFonts w:ascii="Arial" w:eastAsia="Arial" w:hAnsi="Arial" w:cs="Arial"/>
          <w:b/>
          <w:bCs/>
        </w:rPr>
      </w:pPr>
    </w:p>
    <w:p w14:paraId="04E42F89" w14:textId="77777777" w:rsidR="006B0C44" w:rsidRDefault="006B0C44" w:rsidP="006975ED">
      <w:pPr>
        <w:spacing w:after="0"/>
        <w:rPr>
          <w:rFonts w:ascii="Arial" w:eastAsia="Arial" w:hAnsi="Arial" w:cs="Arial"/>
          <w:b/>
          <w:bCs/>
        </w:rPr>
      </w:pPr>
    </w:p>
    <w:p w14:paraId="44958F3F" w14:textId="77777777" w:rsidR="006B0C44" w:rsidRDefault="006B0C44" w:rsidP="006975ED">
      <w:pPr>
        <w:spacing w:after="0"/>
        <w:rPr>
          <w:rFonts w:ascii="Arial" w:eastAsia="Arial" w:hAnsi="Arial" w:cs="Arial"/>
          <w:b/>
          <w:bCs/>
        </w:rPr>
      </w:pPr>
    </w:p>
    <w:p w14:paraId="2699214E" w14:textId="504EE691" w:rsidR="006975ED" w:rsidRPr="006975ED" w:rsidRDefault="006975ED" w:rsidP="006975ED">
      <w:pPr>
        <w:spacing w:after="0"/>
        <w:rPr>
          <w:rFonts w:ascii="Arial" w:eastAsia="Arial" w:hAnsi="Arial" w:cs="Arial"/>
          <w:b/>
          <w:bCs/>
        </w:rPr>
      </w:pPr>
      <w:r w:rsidRPr="006975ED">
        <w:rPr>
          <w:rFonts w:ascii="Arial" w:eastAsia="Arial" w:hAnsi="Arial" w:cs="Arial"/>
          <w:b/>
          <w:bCs/>
        </w:rPr>
        <w:lastRenderedPageBreak/>
        <w:t>Important</w:t>
      </w:r>
    </w:p>
    <w:p w14:paraId="5B9F7B1C" w14:textId="77777777" w:rsidR="006975ED" w:rsidRPr="006975ED" w:rsidRDefault="006975ED" w:rsidP="006975ED">
      <w:pPr>
        <w:numPr>
          <w:ilvl w:val="0"/>
          <w:numId w:val="17"/>
        </w:numPr>
        <w:spacing w:after="0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>Votre accord respecte la loi (RGPD).</w:t>
      </w:r>
    </w:p>
    <w:p w14:paraId="1042CFD8" w14:textId="77777777" w:rsidR="006975ED" w:rsidRPr="006975ED" w:rsidRDefault="006975ED" w:rsidP="006975ED">
      <w:pPr>
        <w:numPr>
          <w:ilvl w:val="0"/>
          <w:numId w:val="17"/>
        </w:numPr>
        <w:spacing w:after="0"/>
        <w:rPr>
          <w:rFonts w:ascii="Arial" w:eastAsia="Arial" w:hAnsi="Arial" w:cs="Arial"/>
        </w:rPr>
      </w:pPr>
      <w:r w:rsidRPr="006975ED">
        <w:rPr>
          <w:rFonts w:ascii="Arial" w:eastAsia="Arial" w:hAnsi="Arial" w:cs="Arial"/>
        </w:rPr>
        <w:t>Ce document sera gardé dans votre dossier.</w:t>
      </w:r>
    </w:p>
    <w:p w14:paraId="150B72AD" w14:textId="02FF4181" w:rsidR="00313C61" w:rsidRDefault="00313C61" w:rsidP="006975ED">
      <w:pPr>
        <w:spacing w:after="0"/>
        <w:rPr>
          <w:rFonts w:ascii="Arial" w:eastAsia="Arial" w:hAnsi="Arial" w:cs="Arial"/>
        </w:rPr>
      </w:pPr>
      <w:r w:rsidRPr="00313C61">
        <w:rPr>
          <w:rFonts w:ascii="Arial" w:eastAsia="Arial" w:hAnsi="Arial" w:cs="Arial"/>
        </w:rPr>
        <w:br/>
      </w:r>
      <w:r w:rsidR="006B0C44">
        <w:rPr>
          <w:rFonts w:ascii="Arial" w:eastAsia="Arial" w:hAnsi="Arial" w:cs="Arial"/>
          <w:b/>
          <w:bCs/>
          <w:noProof/>
        </w:rPr>
        <w:drawing>
          <wp:inline distT="0" distB="0" distL="0" distR="0" wp14:anchorId="1580B501" wp14:editId="7E5619F7">
            <wp:extent cx="324000" cy="324000"/>
            <wp:effectExtent l="0" t="0" r="0" b="0"/>
            <wp:docPr id="1871954070" name="Image 1" descr="Une image contenant ampoule, cercl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954070" name="Image 1" descr="Une image contenant ampoule, cercle, conception&#10;&#10;Le contenu généré par l’IA peut êtr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0C44" w:rsidRPr="006B0C44">
        <w:rPr>
          <w:rFonts w:ascii="Arial" w:eastAsia="Arial" w:hAnsi="Arial" w:cs="Arial"/>
          <w:b/>
          <w:bCs/>
        </w:rPr>
        <w:t>En résumé :</w:t>
      </w:r>
      <w:r w:rsidR="006B0C44" w:rsidRPr="006B0C44">
        <w:rPr>
          <w:rFonts w:ascii="Arial" w:eastAsia="Arial" w:hAnsi="Arial" w:cs="Arial"/>
        </w:rPr>
        <w:br/>
        <w:t xml:space="preserve">Signer ce papier </w:t>
      </w:r>
      <w:r w:rsidR="006B0C44" w:rsidRPr="006B0C44">
        <w:rPr>
          <w:rFonts w:ascii="Arial" w:eastAsia="Arial" w:hAnsi="Arial" w:cs="Arial"/>
          <w:b/>
          <w:bCs/>
        </w:rPr>
        <w:t>ne vous oblige pas</w:t>
      </w:r>
      <w:r w:rsidR="006B0C44" w:rsidRPr="006B0C44">
        <w:rPr>
          <w:rFonts w:ascii="Arial" w:eastAsia="Arial" w:hAnsi="Arial" w:cs="Arial"/>
        </w:rPr>
        <w:t xml:space="preserve"> à utiliser Mon espace santé.</w:t>
      </w:r>
      <w:r w:rsidR="006B0C44" w:rsidRPr="006B0C44">
        <w:rPr>
          <w:rFonts w:ascii="Arial" w:eastAsia="Arial" w:hAnsi="Arial" w:cs="Arial"/>
        </w:rPr>
        <w:br/>
        <w:t>C’est juste pour dire si vous voulez que l’établissement vous aide à l’activer.</w:t>
      </w:r>
    </w:p>
    <w:p w14:paraId="102E2F9B" w14:textId="77777777" w:rsidR="006B0C44" w:rsidRDefault="006B0C44" w:rsidP="006975ED">
      <w:pPr>
        <w:spacing w:after="0"/>
        <w:rPr>
          <w:rFonts w:ascii="Arial" w:eastAsia="Arial" w:hAnsi="Arial" w:cs="Arial"/>
        </w:rPr>
      </w:pPr>
    </w:p>
    <w:p w14:paraId="2BA681D2" w14:textId="77777777" w:rsidR="006B0C44" w:rsidRPr="00313C61" w:rsidRDefault="006B0C44" w:rsidP="006975ED">
      <w:pPr>
        <w:spacing w:after="0"/>
        <w:rPr>
          <w:rFonts w:ascii="Arial" w:eastAsia="Arial" w:hAnsi="Arial" w:cs="Arial"/>
        </w:rPr>
      </w:pPr>
    </w:p>
    <w:p w14:paraId="6594550D" w14:textId="6C26D877" w:rsidR="00615571" w:rsidRPr="0041188B" w:rsidRDefault="005D1925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 xml:space="preserve">  </w:t>
      </w:r>
      <w:r w:rsidR="00B25AC4" w:rsidRPr="0041188B">
        <w:rPr>
          <w:rFonts w:ascii="Arial" w:eastAsia="Arial" w:hAnsi="Arial" w:cs="Arial"/>
        </w:rPr>
        <w:t>Date</w:t>
      </w:r>
      <w:r w:rsidR="000900A2" w:rsidRPr="0041188B">
        <w:rPr>
          <w:rFonts w:ascii="Arial" w:eastAsia="Arial" w:hAnsi="Arial" w:cs="Arial"/>
        </w:rPr>
        <w:t xml:space="preserve"> </w:t>
      </w:r>
      <w:r w:rsidR="00B25AC4" w:rsidRPr="0041188B">
        <w:rPr>
          <w:rFonts w:ascii="Arial" w:eastAsia="Arial" w:hAnsi="Arial" w:cs="Arial"/>
        </w:rPr>
        <w:t>:</w:t>
      </w:r>
      <w:r w:rsidRPr="0041188B">
        <w:rPr>
          <w:rFonts w:ascii="Arial" w:eastAsia="Arial" w:hAnsi="Arial" w:cs="Arial"/>
        </w:rPr>
        <w:t xml:space="preserve"> [</w:t>
      </w:r>
      <w:r w:rsidRPr="0041188B">
        <w:rPr>
          <w:rFonts w:ascii="Arial" w:eastAsia="Arial" w:hAnsi="Arial" w:cs="Arial"/>
          <w:highlight w:val="yellow"/>
        </w:rPr>
        <w:t>Date</w:t>
      </w:r>
      <w:r w:rsidR="00B25AC4" w:rsidRPr="0041188B">
        <w:rPr>
          <w:rFonts w:ascii="Arial" w:eastAsia="Arial" w:hAnsi="Arial" w:cs="Arial"/>
          <w:highlight w:val="yellow"/>
        </w:rPr>
        <w:t xml:space="preserve"> du jour</w:t>
      </w:r>
      <w:r w:rsidRPr="0041188B">
        <w:rPr>
          <w:rFonts w:ascii="Arial" w:eastAsia="Arial" w:hAnsi="Arial" w:cs="Arial"/>
        </w:rPr>
        <w:t>]</w:t>
      </w:r>
    </w:p>
    <w:p w14:paraId="32F0805B" w14:textId="65AD313F" w:rsidR="00D62113" w:rsidRPr="0041188B" w:rsidRDefault="005D1925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>Signature</w:t>
      </w:r>
      <w:r w:rsidR="000900A2" w:rsidRPr="0041188B">
        <w:rPr>
          <w:rFonts w:ascii="Arial" w:eastAsia="Arial" w:hAnsi="Arial" w:cs="Arial"/>
        </w:rPr>
        <w:t xml:space="preserve"> d</w:t>
      </w:r>
      <w:r w:rsidR="006B0C44">
        <w:rPr>
          <w:rFonts w:ascii="Arial" w:eastAsia="Arial" w:hAnsi="Arial" w:cs="Arial"/>
        </w:rPr>
        <w:t xml:space="preserve">e l’usager  </w:t>
      </w:r>
      <w:r w:rsidR="000900A2" w:rsidRPr="0041188B">
        <w:rPr>
          <w:rFonts w:ascii="Arial" w:eastAsia="Arial" w:hAnsi="Arial" w:cs="Arial"/>
        </w:rPr>
        <w:t xml:space="preserve">                       </w:t>
      </w:r>
      <w:r w:rsidR="00D62113" w:rsidRPr="0041188B">
        <w:rPr>
          <w:rFonts w:ascii="Arial" w:eastAsia="Arial" w:hAnsi="Arial" w:cs="Arial"/>
        </w:rPr>
        <w:t xml:space="preserve">        </w:t>
      </w:r>
      <w:r w:rsidR="003C7548" w:rsidRPr="0041188B">
        <w:rPr>
          <w:rFonts w:ascii="Arial" w:eastAsia="Arial" w:hAnsi="Arial" w:cs="Arial"/>
        </w:rPr>
        <w:t xml:space="preserve">                            </w:t>
      </w:r>
      <w:r w:rsidR="00D62113" w:rsidRPr="0041188B">
        <w:rPr>
          <w:rFonts w:ascii="Arial" w:eastAsia="Arial" w:hAnsi="Arial" w:cs="Arial"/>
        </w:rPr>
        <w:t xml:space="preserve"> </w:t>
      </w:r>
      <w:r w:rsidR="000900A2" w:rsidRPr="0041188B">
        <w:rPr>
          <w:rFonts w:ascii="Arial" w:eastAsia="Arial" w:hAnsi="Arial" w:cs="Arial"/>
        </w:rPr>
        <w:t>Signature de l’établissement</w:t>
      </w:r>
    </w:p>
    <w:sectPr w:rsidR="00D62113" w:rsidRPr="0041188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CEB2A70"/>
    <w:multiLevelType w:val="hybridMultilevel"/>
    <w:tmpl w:val="3AE6ED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955A6"/>
    <w:multiLevelType w:val="multilevel"/>
    <w:tmpl w:val="282EE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E8712D"/>
    <w:multiLevelType w:val="multilevel"/>
    <w:tmpl w:val="4DBE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5D7118"/>
    <w:multiLevelType w:val="multilevel"/>
    <w:tmpl w:val="DF28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973DEA"/>
    <w:multiLevelType w:val="hybridMultilevel"/>
    <w:tmpl w:val="E3945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54BA3"/>
    <w:multiLevelType w:val="hybridMultilevel"/>
    <w:tmpl w:val="ECE46D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64A6D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FD4A63"/>
    <w:multiLevelType w:val="hybridMultilevel"/>
    <w:tmpl w:val="EDE27B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561999">
    <w:abstractNumId w:val="8"/>
  </w:num>
  <w:num w:numId="2" w16cid:durableId="1747921008">
    <w:abstractNumId w:val="6"/>
  </w:num>
  <w:num w:numId="3" w16cid:durableId="1601835606">
    <w:abstractNumId w:val="5"/>
  </w:num>
  <w:num w:numId="4" w16cid:durableId="324938810">
    <w:abstractNumId w:val="4"/>
  </w:num>
  <w:num w:numId="5" w16cid:durableId="1337728514">
    <w:abstractNumId w:val="7"/>
  </w:num>
  <w:num w:numId="6" w16cid:durableId="1092974040">
    <w:abstractNumId w:val="3"/>
  </w:num>
  <w:num w:numId="7" w16cid:durableId="1664893906">
    <w:abstractNumId w:val="2"/>
  </w:num>
  <w:num w:numId="8" w16cid:durableId="1841772301">
    <w:abstractNumId w:val="1"/>
  </w:num>
  <w:num w:numId="9" w16cid:durableId="698893519">
    <w:abstractNumId w:val="0"/>
  </w:num>
  <w:num w:numId="10" w16cid:durableId="1228371414">
    <w:abstractNumId w:val="12"/>
  </w:num>
  <w:num w:numId="11" w16cid:durableId="1503163038">
    <w:abstractNumId w:val="13"/>
  </w:num>
  <w:num w:numId="12" w16cid:durableId="1933314883">
    <w:abstractNumId w:val="15"/>
  </w:num>
  <w:num w:numId="13" w16cid:durableId="791555041">
    <w:abstractNumId w:val="9"/>
  </w:num>
  <w:num w:numId="14" w16cid:durableId="415595497">
    <w:abstractNumId w:val="14"/>
  </w:num>
  <w:num w:numId="15" w16cid:durableId="1846095614">
    <w:abstractNumId w:val="16"/>
  </w:num>
  <w:num w:numId="16" w16cid:durableId="1629627352">
    <w:abstractNumId w:val="11"/>
  </w:num>
  <w:num w:numId="17" w16cid:durableId="1297029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029"/>
    <w:rsid w:val="000056DB"/>
    <w:rsid w:val="00034616"/>
    <w:rsid w:val="000349FC"/>
    <w:rsid w:val="000451D5"/>
    <w:rsid w:val="000561BE"/>
    <w:rsid w:val="00060437"/>
    <w:rsid w:val="0006063C"/>
    <w:rsid w:val="00070802"/>
    <w:rsid w:val="00071469"/>
    <w:rsid w:val="000808FD"/>
    <w:rsid w:val="000900A2"/>
    <w:rsid w:val="00090B3E"/>
    <w:rsid w:val="000A4009"/>
    <w:rsid w:val="000C018E"/>
    <w:rsid w:val="000E37AE"/>
    <w:rsid w:val="000E4205"/>
    <w:rsid w:val="001169C7"/>
    <w:rsid w:val="00117393"/>
    <w:rsid w:val="001303E6"/>
    <w:rsid w:val="0014702E"/>
    <w:rsid w:val="0015074B"/>
    <w:rsid w:val="001576EB"/>
    <w:rsid w:val="001656F9"/>
    <w:rsid w:val="0018538A"/>
    <w:rsid w:val="00191B8A"/>
    <w:rsid w:val="0019368C"/>
    <w:rsid w:val="001A1EF0"/>
    <w:rsid w:val="001A2890"/>
    <w:rsid w:val="001A424F"/>
    <w:rsid w:val="001A51B2"/>
    <w:rsid w:val="001A60A5"/>
    <w:rsid w:val="001B107F"/>
    <w:rsid w:val="001C427A"/>
    <w:rsid w:val="001E01A7"/>
    <w:rsid w:val="002020C6"/>
    <w:rsid w:val="002165F4"/>
    <w:rsid w:val="00233433"/>
    <w:rsid w:val="00260717"/>
    <w:rsid w:val="002632FA"/>
    <w:rsid w:val="00266A2C"/>
    <w:rsid w:val="0028251C"/>
    <w:rsid w:val="0028397A"/>
    <w:rsid w:val="00284534"/>
    <w:rsid w:val="0029639D"/>
    <w:rsid w:val="002A0C9E"/>
    <w:rsid w:val="002A3E36"/>
    <w:rsid w:val="002A6D36"/>
    <w:rsid w:val="002A7F6D"/>
    <w:rsid w:val="002B16DC"/>
    <w:rsid w:val="002C4578"/>
    <w:rsid w:val="002D5579"/>
    <w:rsid w:val="002E31A7"/>
    <w:rsid w:val="002E55A5"/>
    <w:rsid w:val="002F02CD"/>
    <w:rsid w:val="002F4490"/>
    <w:rsid w:val="002F519D"/>
    <w:rsid w:val="003035D6"/>
    <w:rsid w:val="00307C59"/>
    <w:rsid w:val="00311E42"/>
    <w:rsid w:val="00313C61"/>
    <w:rsid w:val="00320A20"/>
    <w:rsid w:val="0032322F"/>
    <w:rsid w:val="00326F90"/>
    <w:rsid w:val="00327FC4"/>
    <w:rsid w:val="00331048"/>
    <w:rsid w:val="003372A4"/>
    <w:rsid w:val="0033776C"/>
    <w:rsid w:val="00340784"/>
    <w:rsid w:val="00340F54"/>
    <w:rsid w:val="00345704"/>
    <w:rsid w:val="00355FB1"/>
    <w:rsid w:val="003652F6"/>
    <w:rsid w:val="00367DB3"/>
    <w:rsid w:val="00376AAF"/>
    <w:rsid w:val="00377FD9"/>
    <w:rsid w:val="0038172B"/>
    <w:rsid w:val="003A3FE8"/>
    <w:rsid w:val="003A4322"/>
    <w:rsid w:val="003B1AC1"/>
    <w:rsid w:val="003C51A5"/>
    <w:rsid w:val="003C7548"/>
    <w:rsid w:val="003E758C"/>
    <w:rsid w:val="00405199"/>
    <w:rsid w:val="0041188B"/>
    <w:rsid w:val="004135CD"/>
    <w:rsid w:val="00434592"/>
    <w:rsid w:val="00434CDC"/>
    <w:rsid w:val="004575E4"/>
    <w:rsid w:val="00464F62"/>
    <w:rsid w:val="004669DA"/>
    <w:rsid w:val="00474EBE"/>
    <w:rsid w:val="004808F5"/>
    <w:rsid w:val="00485DC3"/>
    <w:rsid w:val="00493079"/>
    <w:rsid w:val="004A3123"/>
    <w:rsid w:val="004C525F"/>
    <w:rsid w:val="004D3835"/>
    <w:rsid w:val="004E2D94"/>
    <w:rsid w:val="004E6534"/>
    <w:rsid w:val="00502EBD"/>
    <w:rsid w:val="00505AFB"/>
    <w:rsid w:val="0051307D"/>
    <w:rsid w:val="00523470"/>
    <w:rsid w:val="00526DC6"/>
    <w:rsid w:val="00541B28"/>
    <w:rsid w:val="00545928"/>
    <w:rsid w:val="00546397"/>
    <w:rsid w:val="00551EFC"/>
    <w:rsid w:val="00552548"/>
    <w:rsid w:val="00553496"/>
    <w:rsid w:val="00570FC4"/>
    <w:rsid w:val="005730C0"/>
    <w:rsid w:val="005763A1"/>
    <w:rsid w:val="005903CE"/>
    <w:rsid w:val="005B1EBD"/>
    <w:rsid w:val="005B459F"/>
    <w:rsid w:val="005B7855"/>
    <w:rsid w:val="005B7922"/>
    <w:rsid w:val="005D1925"/>
    <w:rsid w:val="005D5867"/>
    <w:rsid w:val="005F08CE"/>
    <w:rsid w:val="005F3871"/>
    <w:rsid w:val="005F6911"/>
    <w:rsid w:val="00604A4A"/>
    <w:rsid w:val="00611914"/>
    <w:rsid w:val="00615571"/>
    <w:rsid w:val="00621258"/>
    <w:rsid w:val="00627602"/>
    <w:rsid w:val="00640858"/>
    <w:rsid w:val="00646691"/>
    <w:rsid w:val="00664435"/>
    <w:rsid w:val="00666233"/>
    <w:rsid w:val="006860A6"/>
    <w:rsid w:val="00695EAF"/>
    <w:rsid w:val="006975ED"/>
    <w:rsid w:val="00697C34"/>
    <w:rsid w:val="006A187D"/>
    <w:rsid w:val="006B0C44"/>
    <w:rsid w:val="006B5B99"/>
    <w:rsid w:val="006F590D"/>
    <w:rsid w:val="00704AAB"/>
    <w:rsid w:val="007075D6"/>
    <w:rsid w:val="007115A1"/>
    <w:rsid w:val="00716924"/>
    <w:rsid w:val="00716D38"/>
    <w:rsid w:val="007233A0"/>
    <w:rsid w:val="007260ED"/>
    <w:rsid w:val="007319A3"/>
    <w:rsid w:val="00741991"/>
    <w:rsid w:val="00742E37"/>
    <w:rsid w:val="007478CC"/>
    <w:rsid w:val="007613C6"/>
    <w:rsid w:val="00764942"/>
    <w:rsid w:val="0077171C"/>
    <w:rsid w:val="00783B95"/>
    <w:rsid w:val="00791479"/>
    <w:rsid w:val="007A1A73"/>
    <w:rsid w:val="007A5A17"/>
    <w:rsid w:val="007B3958"/>
    <w:rsid w:val="007C1A31"/>
    <w:rsid w:val="007D1C96"/>
    <w:rsid w:val="007D371D"/>
    <w:rsid w:val="007D5EC9"/>
    <w:rsid w:val="007D60AD"/>
    <w:rsid w:val="007E4749"/>
    <w:rsid w:val="007F2275"/>
    <w:rsid w:val="008165A1"/>
    <w:rsid w:val="00826A36"/>
    <w:rsid w:val="00831342"/>
    <w:rsid w:val="00837725"/>
    <w:rsid w:val="00854503"/>
    <w:rsid w:val="00856B52"/>
    <w:rsid w:val="008670B5"/>
    <w:rsid w:val="00884712"/>
    <w:rsid w:val="008963F9"/>
    <w:rsid w:val="008B12ED"/>
    <w:rsid w:val="008B5C33"/>
    <w:rsid w:val="008C6075"/>
    <w:rsid w:val="008D072C"/>
    <w:rsid w:val="008D7E27"/>
    <w:rsid w:val="008F1107"/>
    <w:rsid w:val="008F173D"/>
    <w:rsid w:val="008F7D0B"/>
    <w:rsid w:val="00904F6C"/>
    <w:rsid w:val="00906E22"/>
    <w:rsid w:val="00913E54"/>
    <w:rsid w:val="00914FF1"/>
    <w:rsid w:val="00930D00"/>
    <w:rsid w:val="009315AD"/>
    <w:rsid w:val="00931D77"/>
    <w:rsid w:val="0095155E"/>
    <w:rsid w:val="009625B0"/>
    <w:rsid w:val="00962932"/>
    <w:rsid w:val="00987292"/>
    <w:rsid w:val="009A7367"/>
    <w:rsid w:val="009B035D"/>
    <w:rsid w:val="009B5E79"/>
    <w:rsid w:val="009B71C6"/>
    <w:rsid w:val="009D18EF"/>
    <w:rsid w:val="009D76DF"/>
    <w:rsid w:val="009E1115"/>
    <w:rsid w:val="009E496B"/>
    <w:rsid w:val="00A00319"/>
    <w:rsid w:val="00A1205F"/>
    <w:rsid w:val="00A15111"/>
    <w:rsid w:val="00A25A33"/>
    <w:rsid w:val="00A27DB7"/>
    <w:rsid w:val="00A413A6"/>
    <w:rsid w:val="00A65441"/>
    <w:rsid w:val="00A6763D"/>
    <w:rsid w:val="00A836B8"/>
    <w:rsid w:val="00A92C05"/>
    <w:rsid w:val="00AA0763"/>
    <w:rsid w:val="00AA1D8D"/>
    <w:rsid w:val="00AA6612"/>
    <w:rsid w:val="00AB340F"/>
    <w:rsid w:val="00AC16E0"/>
    <w:rsid w:val="00AC759C"/>
    <w:rsid w:val="00AC7DD1"/>
    <w:rsid w:val="00AE4682"/>
    <w:rsid w:val="00AE71E9"/>
    <w:rsid w:val="00AF635F"/>
    <w:rsid w:val="00AF67D4"/>
    <w:rsid w:val="00B018E1"/>
    <w:rsid w:val="00B02C21"/>
    <w:rsid w:val="00B051A4"/>
    <w:rsid w:val="00B25AC4"/>
    <w:rsid w:val="00B36894"/>
    <w:rsid w:val="00B44A33"/>
    <w:rsid w:val="00B45E32"/>
    <w:rsid w:val="00B47730"/>
    <w:rsid w:val="00B504D8"/>
    <w:rsid w:val="00B5581F"/>
    <w:rsid w:val="00B57A8E"/>
    <w:rsid w:val="00B73103"/>
    <w:rsid w:val="00B80FD3"/>
    <w:rsid w:val="00B819ED"/>
    <w:rsid w:val="00B83E40"/>
    <w:rsid w:val="00B8409C"/>
    <w:rsid w:val="00B8550C"/>
    <w:rsid w:val="00B94DE9"/>
    <w:rsid w:val="00B96737"/>
    <w:rsid w:val="00BA0BC5"/>
    <w:rsid w:val="00BB0E71"/>
    <w:rsid w:val="00BB4525"/>
    <w:rsid w:val="00BC0501"/>
    <w:rsid w:val="00BD2088"/>
    <w:rsid w:val="00BD3BDC"/>
    <w:rsid w:val="00BF08AE"/>
    <w:rsid w:val="00BF1794"/>
    <w:rsid w:val="00BF5425"/>
    <w:rsid w:val="00C058B5"/>
    <w:rsid w:val="00C10329"/>
    <w:rsid w:val="00C15B4C"/>
    <w:rsid w:val="00C22C3C"/>
    <w:rsid w:val="00C249A7"/>
    <w:rsid w:val="00C442CE"/>
    <w:rsid w:val="00C44D7D"/>
    <w:rsid w:val="00C52D03"/>
    <w:rsid w:val="00C94778"/>
    <w:rsid w:val="00C96CBA"/>
    <w:rsid w:val="00CB0664"/>
    <w:rsid w:val="00CD3223"/>
    <w:rsid w:val="00CE44B8"/>
    <w:rsid w:val="00CE7033"/>
    <w:rsid w:val="00CF60D8"/>
    <w:rsid w:val="00D03B61"/>
    <w:rsid w:val="00D064A3"/>
    <w:rsid w:val="00D06A0A"/>
    <w:rsid w:val="00D466F6"/>
    <w:rsid w:val="00D62113"/>
    <w:rsid w:val="00D624F8"/>
    <w:rsid w:val="00D752AB"/>
    <w:rsid w:val="00D813BC"/>
    <w:rsid w:val="00D83994"/>
    <w:rsid w:val="00D93EBF"/>
    <w:rsid w:val="00DA0CA8"/>
    <w:rsid w:val="00DA7E68"/>
    <w:rsid w:val="00DB0222"/>
    <w:rsid w:val="00DB0822"/>
    <w:rsid w:val="00DE30D8"/>
    <w:rsid w:val="00DE3EC3"/>
    <w:rsid w:val="00DE5399"/>
    <w:rsid w:val="00DF5DC8"/>
    <w:rsid w:val="00DF72D5"/>
    <w:rsid w:val="00DF7ACB"/>
    <w:rsid w:val="00E03403"/>
    <w:rsid w:val="00E055BB"/>
    <w:rsid w:val="00E403D5"/>
    <w:rsid w:val="00E45CFE"/>
    <w:rsid w:val="00E45DBD"/>
    <w:rsid w:val="00E5112F"/>
    <w:rsid w:val="00E63CB6"/>
    <w:rsid w:val="00E64718"/>
    <w:rsid w:val="00E80F34"/>
    <w:rsid w:val="00E83C95"/>
    <w:rsid w:val="00E91DE7"/>
    <w:rsid w:val="00E97D9C"/>
    <w:rsid w:val="00EA46B9"/>
    <w:rsid w:val="00EB2298"/>
    <w:rsid w:val="00ED3C18"/>
    <w:rsid w:val="00ED495E"/>
    <w:rsid w:val="00ED5F61"/>
    <w:rsid w:val="00ED67D3"/>
    <w:rsid w:val="00EE5147"/>
    <w:rsid w:val="00EE5E45"/>
    <w:rsid w:val="00F0134E"/>
    <w:rsid w:val="00F34FF5"/>
    <w:rsid w:val="00F40E2C"/>
    <w:rsid w:val="00F424E4"/>
    <w:rsid w:val="00F569FD"/>
    <w:rsid w:val="00F67094"/>
    <w:rsid w:val="00F7643D"/>
    <w:rsid w:val="00F82FB8"/>
    <w:rsid w:val="00F90529"/>
    <w:rsid w:val="00F92809"/>
    <w:rsid w:val="00F94B70"/>
    <w:rsid w:val="00F97A62"/>
    <w:rsid w:val="00FB0E8C"/>
    <w:rsid w:val="00FC693F"/>
    <w:rsid w:val="00FD0724"/>
    <w:rsid w:val="00FD6726"/>
    <w:rsid w:val="00FF1147"/>
    <w:rsid w:val="00FF1D14"/>
    <w:rsid w:val="00FF6F06"/>
    <w:rsid w:val="053DC929"/>
    <w:rsid w:val="62FD1CA3"/>
    <w:rsid w:val="72613555"/>
    <w:rsid w:val="7DA9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2655B"/>
  <w14:defaultImageDpi w14:val="330"/>
  <w15:docId w15:val="{1D12DEFE-491D-4260-879D-67AB3B1F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4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ediaLengthInSeconds xmlns="01a7cc02-f579-403b-9706-1a34385f9866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1FA8CF-3696-4065-BCD9-57068EAEE32F}"/>
</file>

<file path=customXml/itemProps2.xml><?xml version="1.0" encoding="utf-8"?>
<ds:datastoreItem xmlns:ds="http://schemas.openxmlformats.org/officeDocument/2006/customXml" ds:itemID="{D6316697-CEF5-4EA7-AA62-6CB3628B1854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c4c48032-22c6-442a-abd9-fcbfb449e040"/>
  </ds:schemaRefs>
</ds:datastoreItem>
</file>

<file path=customXml/itemProps3.xml><?xml version="1.0" encoding="utf-8"?>
<ds:datastoreItem xmlns:ds="http://schemas.openxmlformats.org/officeDocument/2006/customXml" ds:itemID="{3109D1E6-6AEE-4020-A3BD-A6FABBA99666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1130</Characters>
  <Application>Microsoft Office Word</Application>
  <DocSecurity>0</DocSecurity>
  <Lines>40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Steve Ehemba</cp:lastModifiedBy>
  <cp:revision>2</cp:revision>
  <dcterms:created xsi:type="dcterms:W3CDTF">2025-12-03T17:44:00Z</dcterms:created>
  <dcterms:modified xsi:type="dcterms:W3CDTF">2025-12-03T17:44:00Z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e9645ce-24f7-4fa7-847c-11dc6037a35a_Enabled">
    <vt:lpwstr>true</vt:lpwstr>
  </property>
  <property fmtid="{D5CDD505-2E9C-101B-9397-08002B2CF9AE}" pid="3" name="MSIP_Label_fe9645ce-24f7-4fa7-847c-11dc6037a35a_SetDate">
    <vt:lpwstr>2025-09-14T19:48:28Z</vt:lpwstr>
  </property>
  <property fmtid="{D5CDD505-2E9C-101B-9397-08002B2CF9AE}" pid="4" name="MSIP_Label_fe9645ce-24f7-4fa7-847c-11dc6037a35a_Method">
    <vt:lpwstr>Standard</vt:lpwstr>
  </property>
  <property fmtid="{D5CDD505-2E9C-101B-9397-08002B2CF9AE}" pid="5" name="MSIP_Label_fe9645ce-24f7-4fa7-847c-11dc6037a35a_Name">
    <vt:lpwstr>(FRA) C-Confidentiel</vt:lpwstr>
  </property>
  <property fmtid="{D5CDD505-2E9C-101B-9397-08002B2CF9AE}" pid="6" name="MSIP_Label_fe9645ce-24f7-4fa7-847c-11dc6037a35a_SiteId">
    <vt:lpwstr>b9e9ed43-edf4-4755-925b-76f18f50dbe7</vt:lpwstr>
  </property>
  <property fmtid="{D5CDD505-2E9C-101B-9397-08002B2CF9AE}" pid="7" name="MSIP_Label_fe9645ce-24f7-4fa7-847c-11dc6037a35a_ActionId">
    <vt:lpwstr>3e5cd46a-bdf2-4450-b3b7-f35a797f29e0</vt:lpwstr>
  </property>
  <property fmtid="{D5CDD505-2E9C-101B-9397-08002B2CF9AE}" pid="8" name="MSIP_Label_fe9645ce-24f7-4fa7-847c-11dc6037a35a_ContentBits">
    <vt:lpwstr>0</vt:lpwstr>
  </property>
  <property fmtid="{D5CDD505-2E9C-101B-9397-08002B2CF9AE}" pid="9" name="MSIP_Label_fe9645ce-24f7-4fa7-847c-11dc6037a35a_Tag">
    <vt:lpwstr>10, 3, 0, 1</vt:lpwstr>
  </property>
  <property fmtid="{D5CDD505-2E9C-101B-9397-08002B2CF9AE}" pid="10" name="ContentTypeId">
    <vt:lpwstr>0x0101001AE25ADDDAC98D43B45461BA867E41CA</vt:lpwstr>
  </property>
  <property fmtid="{D5CDD505-2E9C-101B-9397-08002B2CF9AE}" pid="11" name="Marché">
    <vt:lpwstr/>
  </property>
  <property fmtid="{D5CDD505-2E9C-101B-9397-08002B2CF9AE}" pid="12" name="Type de document ANS">
    <vt:lpwstr/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Direction / Service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March_x00e9_">
    <vt:lpwstr/>
  </property>
  <property fmtid="{D5CDD505-2E9C-101B-9397-08002B2CF9AE}" pid="19" name="Direction_x0020__x002F__x0020_Service">
    <vt:lpwstr/>
  </property>
  <property fmtid="{D5CDD505-2E9C-101B-9397-08002B2CF9AE}" pid="20" name="Statut du document">
    <vt:lpwstr/>
  </property>
  <property fmtid="{D5CDD505-2E9C-101B-9397-08002B2CF9AE}" pid="21" name="Version_x0020_Applicative0">
    <vt:lpwstr/>
  </property>
  <property fmtid="{D5CDD505-2E9C-101B-9397-08002B2CF9AE}" pid="22" name="Type_x0020_de_x0020_document_x0020_ANS">
    <vt:lpwstr/>
  </property>
  <property fmtid="{D5CDD505-2E9C-101B-9397-08002B2CF9AE}" pid="23" name="Classification">
    <vt:lpwstr/>
  </property>
  <property fmtid="{D5CDD505-2E9C-101B-9397-08002B2CF9AE}" pid="24" name="Version Applicative0">
    <vt:lpwstr/>
  </property>
  <property fmtid="{D5CDD505-2E9C-101B-9397-08002B2CF9AE}" pid="25" name="Sort_x0020_Final_x0020__x0028_Archivage_x0029_1">
    <vt:lpwstr/>
  </property>
  <property fmtid="{D5CDD505-2E9C-101B-9397-08002B2CF9AE}" pid="26" name="Catégorie Documentaire">
    <vt:lpwstr/>
  </property>
  <property fmtid="{D5CDD505-2E9C-101B-9397-08002B2CF9AE}" pid="27" name="Prestataire_x0028_s_x0029_">
    <vt:lpwstr/>
  </property>
  <property fmtid="{D5CDD505-2E9C-101B-9397-08002B2CF9AE}" pid="28" name="Sort Final (Archivage)1">
    <vt:lpwstr/>
  </property>
  <property fmtid="{D5CDD505-2E9C-101B-9397-08002B2CF9AE}" pid="29" name="Prestataire(s)">
    <vt:lpwstr/>
  </property>
  <property fmtid="{D5CDD505-2E9C-101B-9397-08002B2CF9AE}" pid="30" name="Order">
    <vt:r8>1120000</vt:r8>
  </property>
  <property fmtid="{D5CDD505-2E9C-101B-9397-08002B2CF9AE}" pid="31" name="xd_ProgID">
    <vt:lpwstr/>
  </property>
  <property fmtid="{D5CDD505-2E9C-101B-9397-08002B2CF9AE}" pid="32" name="ComplianceAssetId">
    <vt:lpwstr/>
  </property>
  <property fmtid="{D5CDD505-2E9C-101B-9397-08002B2CF9AE}" pid="33" name="TemplateUrl">
    <vt:lpwstr/>
  </property>
  <property fmtid="{D5CDD505-2E9C-101B-9397-08002B2CF9AE}" pid="34" name="TriggerFlowInfo">
    <vt:lpwstr/>
  </property>
  <property fmtid="{D5CDD505-2E9C-101B-9397-08002B2CF9AE}" pid="35" name="xd_Signature">
    <vt:bool>false</vt:bool>
  </property>
</Properties>
</file>